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133C6" w14:textId="77777777" w:rsidR="00DA509A" w:rsidRPr="00D32A41" w:rsidRDefault="007E31DD" w:rsidP="007957FA">
      <w:pPr>
        <w:jc w:val="right"/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b/>
          <w:sz w:val="18"/>
          <w:szCs w:val="18"/>
        </w:rPr>
        <w:tab/>
      </w:r>
      <w:r w:rsidR="00DA509A" w:rsidRPr="00D32A41">
        <w:rPr>
          <w:rFonts w:ascii="Calibri" w:hAnsi="Calibri" w:cs="Calibri"/>
          <w:sz w:val="18"/>
          <w:szCs w:val="18"/>
        </w:rPr>
        <w:t xml:space="preserve">                </w:t>
      </w:r>
      <w:r w:rsidR="009D515A" w:rsidRPr="00D32A41">
        <w:rPr>
          <w:rFonts w:ascii="Calibri" w:hAnsi="Calibri" w:cs="Calibri"/>
          <w:sz w:val="18"/>
          <w:szCs w:val="18"/>
        </w:rPr>
        <w:tab/>
      </w:r>
      <w:r w:rsidR="009D515A" w:rsidRPr="00D32A41">
        <w:rPr>
          <w:rFonts w:ascii="Calibri" w:hAnsi="Calibri" w:cs="Calibri"/>
          <w:sz w:val="18"/>
          <w:szCs w:val="18"/>
        </w:rPr>
        <w:tab/>
      </w:r>
      <w:r w:rsidR="009D515A" w:rsidRPr="00D32A41">
        <w:rPr>
          <w:rFonts w:ascii="Calibri" w:hAnsi="Calibri" w:cs="Calibri"/>
          <w:sz w:val="18"/>
          <w:szCs w:val="18"/>
        </w:rPr>
        <w:tab/>
      </w:r>
      <w:r w:rsidR="009D515A" w:rsidRPr="00D32A41">
        <w:rPr>
          <w:rFonts w:ascii="Calibri" w:hAnsi="Calibri" w:cs="Calibri"/>
          <w:sz w:val="18"/>
          <w:szCs w:val="18"/>
        </w:rPr>
        <w:tab/>
      </w:r>
      <w:r w:rsidR="00E41735" w:rsidRPr="00D32A41">
        <w:rPr>
          <w:rFonts w:ascii="Calibri" w:hAnsi="Calibri" w:cs="Calibri"/>
          <w:sz w:val="18"/>
          <w:szCs w:val="18"/>
        </w:rPr>
        <w:t xml:space="preserve">               </w:t>
      </w:r>
      <w:r w:rsidR="00867323" w:rsidRPr="00D32A41">
        <w:rPr>
          <w:rFonts w:ascii="Calibri" w:hAnsi="Calibri" w:cs="Calibri"/>
          <w:sz w:val="18"/>
          <w:szCs w:val="18"/>
        </w:rPr>
        <w:t xml:space="preserve"> </w:t>
      </w:r>
      <w:r w:rsidR="00D37E9A" w:rsidRPr="00D32A41">
        <w:rPr>
          <w:rFonts w:ascii="Calibri" w:hAnsi="Calibri" w:cs="Calibri"/>
          <w:sz w:val="18"/>
          <w:szCs w:val="18"/>
        </w:rPr>
        <w:t>Z</w:t>
      </w:r>
      <w:r w:rsidR="00983423" w:rsidRPr="00D32A41">
        <w:rPr>
          <w:rFonts w:ascii="Calibri" w:hAnsi="Calibri" w:cs="Calibri"/>
          <w:sz w:val="18"/>
          <w:szCs w:val="18"/>
        </w:rPr>
        <w:t>ałącznik</w:t>
      </w:r>
      <w:r w:rsidR="009D515A" w:rsidRPr="00D32A41">
        <w:rPr>
          <w:rFonts w:ascii="Calibri" w:hAnsi="Calibri" w:cs="Calibri"/>
          <w:sz w:val="18"/>
          <w:szCs w:val="18"/>
        </w:rPr>
        <w:t xml:space="preserve"> nr </w:t>
      </w:r>
      <w:r w:rsidR="00867323" w:rsidRPr="00D32A41">
        <w:rPr>
          <w:rFonts w:ascii="Calibri" w:hAnsi="Calibri" w:cs="Calibri"/>
          <w:sz w:val="18"/>
          <w:szCs w:val="18"/>
        </w:rPr>
        <w:t>1</w:t>
      </w:r>
      <w:r w:rsidR="00136A4F" w:rsidRPr="00D32A41">
        <w:rPr>
          <w:rFonts w:ascii="Calibri" w:hAnsi="Calibri" w:cs="Calibri"/>
          <w:sz w:val="18"/>
          <w:szCs w:val="18"/>
        </w:rPr>
        <w:t xml:space="preserve"> do S</w:t>
      </w:r>
      <w:r w:rsidR="00D62E51" w:rsidRPr="00D32A41">
        <w:rPr>
          <w:rFonts w:ascii="Calibri" w:hAnsi="Calibri" w:cs="Calibri"/>
          <w:sz w:val="18"/>
          <w:szCs w:val="18"/>
        </w:rPr>
        <w:t>WZ</w:t>
      </w:r>
    </w:p>
    <w:p w14:paraId="516BF218" w14:textId="77777777" w:rsidR="001A5A8A" w:rsidRPr="00D32A41" w:rsidRDefault="001A5A8A" w:rsidP="007957FA">
      <w:pPr>
        <w:jc w:val="right"/>
        <w:rPr>
          <w:rFonts w:ascii="Calibri" w:hAnsi="Calibri" w:cs="Calibri"/>
          <w:sz w:val="18"/>
          <w:szCs w:val="18"/>
        </w:rPr>
      </w:pPr>
    </w:p>
    <w:p w14:paraId="35336147" w14:textId="77777777" w:rsidR="00DA509A" w:rsidRPr="00D32A41" w:rsidRDefault="00DA509A" w:rsidP="00DA509A">
      <w:pPr>
        <w:jc w:val="right"/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sz w:val="18"/>
          <w:szCs w:val="18"/>
        </w:rPr>
        <w:t xml:space="preserve">                            </w:t>
      </w:r>
    </w:p>
    <w:p w14:paraId="0F27C37A" w14:textId="77777777" w:rsidR="00DA509A" w:rsidRPr="00D32A41" w:rsidRDefault="00DA509A" w:rsidP="00DA509A">
      <w:pPr>
        <w:ind w:left="4248"/>
        <w:jc w:val="right"/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sz w:val="18"/>
          <w:szCs w:val="18"/>
        </w:rPr>
        <w:t>Miejscowość i data…………………………………….</w:t>
      </w:r>
    </w:p>
    <w:p w14:paraId="0382DB44" w14:textId="77777777" w:rsidR="0063551B" w:rsidRPr="00D32A41" w:rsidRDefault="0063551B" w:rsidP="00DA509A">
      <w:pPr>
        <w:ind w:left="4248"/>
        <w:jc w:val="right"/>
        <w:rPr>
          <w:rFonts w:ascii="Calibri" w:hAnsi="Calibri" w:cs="Calibri"/>
          <w:sz w:val="18"/>
          <w:szCs w:val="18"/>
        </w:rPr>
      </w:pPr>
    </w:p>
    <w:p w14:paraId="4E227F2B" w14:textId="77777777" w:rsidR="00DA509A" w:rsidRPr="00D32A41" w:rsidRDefault="00644AF6" w:rsidP="00DA509A">
      <w:pPr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sz w:val="18"/>
          <w:szCs w:val="18"/>
        </w:rPr>
        <w:t xml:space="preserve">     </w:t>
      </w:r>
      <w:r w:rsidR="00DA509A" w:rsidRPr="00D32A41">
        <w:rPr>
          <w:rFonts w:ascii="Calibri" w:hAnsi="Calibri" w:cs="Calibri"/>
          <w:sz w:val="18"/>
          <w:szCs w:val="18"/>
        </w:rPr>
        <w:t>................................................</w:t>
      </w:r>
    </w:p>
    <w:p w14:paraId="5F3E207F" w14:textId="77777777" w:rsidR="00CA3EEB" w:rsidRPr="00D32A41" w:rsidRDefault="00235B00" w:rsidP="00CA3EEB">
      <w:pPr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sz w:val="18"/>
          <w:szCs w:val="18"/>
        </w:rPr>
        <w:t>(Nazwa i adres W</w:t>
      </w:r>
      <w:r w:rsidR="006C262E" w:rsidRPr="00D32A41">
        <w:rPr>
          <w:rFonts w:ascii="Calibri" w:hAnsi="Calibri" w:cs="Calibri"/>
          <w:sz w:val="18"/>
          <w:szCs w:val="18"/>
        </w:rPr>
        <w:t xml:space="preserve">ykonawcy)  </w:t>
      </w:r>
    </w:p>
    <w:p w14:paraId="6D718BF0" w14:textId="77777777" w:rsidR="00043B6F" w:rsidRPr="00D32A41" w:rsidRDefault="00043B6F" w:rsidP="00CA3EEB">
      <w:pPr>
        <w:jc w:val="center"/>
        <w:rPr>
          <w:rFonts w:ascii="Calibri" w:hAnsi="Calibri" w:cs="Calibri"/>
          <w:b/>
          <w:i/>
          <w:iCs/>
          <w:sz w:val="18"/>
          <w:szCs w:val="18"/>
        </w:rPr>
      </w:pPr>
    </w:p>
    <w:p w14:paraId="3812744B" w14:textId="77777777" w:rsidR="00043B6F" w:rsidRPr="00D32A41" w:rsidRDefault="00043B6F" w:rsidP="00CA3EEB">
      <w:pPr>
        <w:jc w:val="center"/>
        <w:rPr>
          <w:rFonts w:ascii="Calibri" w:hAnsi="Calibri" w:cs="Calibri"/>
          <w:b/>
          <w:i/>
          <w:iCs/>
          <w:sz w:val="18"/>
          <w:szCs w:val="18"/>
        </w:rPr>
      </w:pPr>
    </w:p>
    <w:p w14:paraId="37042FB2" w14:textId="77777777" w:rsidR="00DA509A" w:rsidRPr="00D32A41" w:rsidRDefault="00983423" w:rsidP="00CA3EEB">
      <w:pPr>
        <w:jc w:val="center"/>
        <w:rPr>
          <w:rFonts w:ascii="Calibri" w:hAnsi="Calibri" w:cs="Calibri"/>
          <w:b/>
          <w:sz w:val="18"/>
          <w:szCs w:val="18"/>
        </w:rPr>
      </w:pPr>
      <w:r w:rsidRPr="00D32A41">
        <w:rPr>
          <w:rFonts w:ascii="Calibri" w:hAnsi="Calibri" w:cs="Calibri"/>
          <w:b/>
          <w:sz w:val="18"/>
          <w:szCs w:val="18"/>
        </w:rPr>
        <w:t>O</w:t>
      </w:r>
      <w:r w:rsidR="00DA509A" w:rsidRPr="00D32A41">
        <w:rPr>
          <w:rFonts w:ascii="Calibri" w:hAnsi="Calibri" w:cs="Calibri"/>
          <w:b/>
          <w:sz w:val="18"/>
          <w:szCs w:val="18"/>
        </w:rPr>
        <w:t xml:space="preserve"> F E R T A  C E N O W A</w:t>
      </w:r>
      <w:r w:rsidR="00C3338D" w:rsidRPr="00D32A41">
        <w:rPr>
          <w:rFonts w:ascii="Calibri" w:hAnsi="Calibri" w:cs="Calibri"/>
          <w:b/>
          <w:sz w:val="18"/>
          <w:szCs w:val="18"/>
        </w:rPr>
        <w:t xml:space="preserve"> </w:t>
      </w:r>
      <w:r w:rsidR="00342269" w:rsidRPr="00D32A41">
        <w:rPr>
          <w:rFonts w:ascii="Calibri" w:hAnsi="Calibri" w:cs="Calibri"/>
          <w:b/>
          <w:sz w:val="18"/>
          <w:szCs w:val="18"/>
        </w:rPr>
        <w:t xml:space="preserve"> </w:t>
      </w:r>
    </w:p>
    <w:p w14:paraId="36A6A053" w14:textId="77777777" w:rsidR="00DA509A" w:rsidRPr="00D32A41" w:rsidRDefault="00DA509A" w:rsidP="00B91B3B">
      <w:pPr>
        <w:pStyle w:val="Tytu"/>
        <w:spacing w:before="120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D32A41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w </w:t>
      </w:r>
      <w:r w:rsidRPr="00D32A41">
        <w:rPr>
          <w:rFonts w:ascii="Calibri" w:hAnsi="Calibri" w:cs="Calibri"/>
          <w:b w:val="0"/>
          <w:sz w:val="20"/>
          <w:szCs w:val="20"/>
        </w:rPr>
        <w:t xml:space="preserve"> </w:t>
      </w:r>
      <w:r w:rsidR="00136A4F" w:rsidRPr="00D32A41">
        <w:rPr>
          <w:rFonts w:ascii="Calibri" w:hAnsi="Calibri" w:cs="Calibri"/>
          <w:b w:val="0"/>
          <w:sz w:val="20"/>
          <w:szCs w:val="20"/>
          <w:lang w:val="pl-PL"/>
        </w:rPr>
        <w:t xml:space="preserve">postępowaniu o udzielenie zamówienia publicznego </w:t>
      </w:r>
      <w:r w:rsidRPr="00D32A41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31614FC5" w14:textId="77777777" w:rsidR="00986C8D" w:rsidRPr="00D32A41" w:rsidRDefault="00986C8D" w:rsidP="00B91B3B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7D3DF435" w14:textId="77777777" w:rsidR="00986C8D" w:rsidRPr="00D32A41" w:rsidRDefault="00986C8D" w:rsidP="00986C8D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7DD3323" w14:textId="77777777" w:rsidR="00D32A41" w:rsidRPr="00D32A41" w:rsidRDefault="005B3819" w:rsidP="00D32A41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32A41">
        <w:rPr>
          <w:rFonts w:ascii="Calibri" w:hAnsi="Calibri" w:cs="Calibri"/>
          <w:b/>
          <w:bCs/>
          <w:sz w:val="20"/>
          <w:szCs w:val="20"/>
        </w:rPr>
        <w:t>„</w:t>
      </w:r>
      <w:r w:rsidR="00D32A41" w:rsidRPr="00D32A41">
        <w:rPr>
          <w:rFonts w:ascii="Calibri" w:hAnsi="Calibri" w:cs="Calibri"/>
          <w:b/>
          <w:bCs/>
          <w:sz w:val="20"/>
          <w:szCs w:val="20"/>
        </w:rPr>
        <w:t>Modernizacja istniejącego oświetlenia na terenie Gminy Radłów - wymiana</w:t>
      </w:r>
    </w:p>
    <w:p w14:paraId="4CCE8592" w14:textId="6BFF91D7" w:rsidR="00986C8D" w:rsidRPr="00D32A41" w:rsidRDefault="00D32A41" w:rsidP="00D32A41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32A41">
        <w:rPr>
          <w:rFonts w:ascii="Calibri" w:hAnsi="Calibri" w:cs="Calibri"/>
          <w:b/>
          <w:bCs/>
          <w:sz w:val="20"/>
          <w:szCs w:val="20"/>
        </w:rPr>
        <w:t>nieenergooszczędnych opraw</w:t>
      </w:r>
      <w:r w:rsidR="005B3819" w:rsidRPr="00D32A41">
        <w:rPr>
          <w:rFonts w:ascii="Calibri" w:hAnsi="Calibri" w:cs="Calibri"/>
          <w:b/>
          <w:bCs/>
          <w:sz w:val="20"/>
          <w:szCs w:val="20"/>
        </w:rPr>
        <w:t>”</w:t>
      </w:r>
      <w:r w:rsidR="00672C38" w:rsidRPr="00D32A41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29E716AB" w14:textId="77777777" w:rsidR="00986C8D" w:rsidRPr="00D32A41" w:rsidRDefault="00986C8D" w:rsidP="00986C8D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15D75CA" w14:textId="77777777" w:rsidR="00986C8D" w:rsidRPr="00D32A41" w:rsidRDefault="00986C8D" w:rsidP="00B91B3B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14:paraId="197C8DCB" w14:textId="77777777" w:rsidR="007E31DD" w:rsidRPr="00D32A41" w:rsidRDefault="007E31DD" w:rsidP="00B91B3B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1241A7" w:rsidRPr="00D32A41">
        <w:rPr>
          <w:rFonts w:ascii="Calibri" w:hAnsi="Calibri" w:cs="Calibri"/>
          <w:sz w:val="20"/>
          <w:szCs w:val="20"/>
        </w:rPr>
        <w:t>postępowania</w:t>
      </w:r>
      <w:r w:rsidRPr="00D32A41">
        <w:rPr>
          <w:rFonts w:ascii="Calibri" w:hAnsi="Calibri" w:cs="Calibri"/>
          <w:sz w:val="20"/>
          <w:szCs w:val="20"/>
        </w:rPr>
        <w:t xml:space="preserve"> składamy niniejszą ofertę:</w:t>
      </w:r>
      <w:r w:rsidR="009723A2" w:rsidRPr="00D32A41">
        <w:rPr>
          <w:rFonts w:ascii="Calibri" w:hAnsi="Calibri" w:cs="Calibri"/>
          <w:sz w:val="20"/>
          <w:szCs w:val="20"/>
        </w:rPr>
        <w:t xml:space="preserve"> </w:t>
      </w:r>
    </w:p>
    <w:p w14:paraId="5A585C31" w14:textId="77777777" w:rsidR="007957FA" w:rsidRPr="00D32A41" w:rsidRDefault="007957FA" w:rsidP="005948C1">
      <w:pPr>
        <w:tabs>
          <w:tab w:val="left" w:pos="426"/>
        </w:tabs>
        <w:spacing w:before="120" w:line="276" w:lineRule="auto"/>
        <w:jc w:val="center"/>
        <w:rPr>
          <w:rFonts w:ascii="Calibri" w:hAnsi="Calibri" w:cs="Calibri"/>
          <w:b/>
          <w:sz w:val="18"/>
          <w:szCs w:val="18"/>
        </w:rPr>
      </w:pPr>
    </w:p>
    <w:p w14:paraId="0AD5AD87" w14:textId="77777777" w:rsidR="005948C1" w:rsidRPr="00D32A41" w:rsidRDefault="007E31DD" w:rsidP="009968D4">
      <w:pPr>
        <w:tabs>
          <w:tab w:val="left" w:pos="426"/>
        </w:tabs>
        <w:spacing w:line="600" w:lineRule="auto"/>
        <w:jc w:val="center"/>
        <w:rPr>
          <w:rFonts w:ascii="Calibri" w:hAnsi="Calibri" w:cs="Calibri"/>
          <w:b/>
          <w:sz w:val="20"/>
          <w:szCs w:val="20"/>
        </w:rPr>
      </w:pPr>
      <w:r w:rsidRPr="00D32A41">
        <w:rPr>
          <w:rFonts w:ascii="Calibri" w:hAnsi="Calibri" w:cs="Calibri"/>
          <w:b/>
          <w:sz w:val="20"/>
          <w:szCs w:val="20"/>
        </w:rPr>
        <w:t xml:space="preserve">Za wykonanie przedmiotu zamówienia oferujemy ryczałtową cenę w kwocie łącznej brutto: </w:t>
      </w:r>
    </w:p>
    <w:p w14:paraId="426ED2D5" w14:textId="77777777" w:rsidR="007E31DD" w:rsidRPr="00D32A41" w:rsidRDefault="007E31DD" w:rsidP="00C6251B">
      <w:pPr>
        <w:tabs>
          <w:tab w:val="left" w:pos="426"/>
        </w:tabs>
        <w:spacing w:line="600" w:lineRule="auto"/>
        <w:jc w:val="center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b/>
          <w:sz w:val="20"/>
          <w:szCs w:val="20"/>
        </w:rPr>
        <w:t>…...................................................... złotych</w:t>
      </w:r>
      <w:r w:rsidR="00C6251B" w:rsidRPr="00D32A41">
        <w:rPr>
          <w:rFonts w:ascii="Calibri" w:hAnsi="Calibri" w:cs="Calibri"/>
          <w:sz w:val="20"/>
          <w:szCs w:val="20"/>
        </w:rPr>
        <w:t xml:space="preserve">  </w:t>
      </w:r>
      <w:r w:rsidRPr="00D32A41">
        <w:rPr>
          <w:rFonts w:ascii="Calibri" w:hAnsi="Calibri" w:cs="Calibri"/>
          <w:sz w:val="20"/>
          <w:szCs w:val="20"/>
        </w:rPr>
        <w:t>w tym podatek VAT.</w:t>
      </w:r>
    </w:p>
    <w:p w14:paraId="309B1776" w14:textId="77777777" w:rsidR="0039519F" w:rsidRPr="00D32A41" w:rsidRDefault="0039519F" w:rsidP="0039519F">
      <w:pPr>
        <w:widowControl w:val="0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32A41">
        <w:rPr>
          <w:rFonts w:ascii="Calibri" w:hAnsi="Calibri" w:cs="Calibri"/>
          <w:b/>
          <w:bCs/>
          <w:color w:val="000000"/>
          <w:sz w:val="20"/>
          <w:szCs w:val="20"/>
        </w:rPr>
        <w:t>Kryteria oceny ofert:</w:t>
      </w:r>
    </w:p>
    <w:p w14:paraId="48DFDACA" w14:textId="77777777" w:rsidR="0039519F" w:rsidRPr="00D32A41" w:rsidRDefault="0039519F" w:rsidP="0039519F">
      <w:pPr>
        <w:widowControl w:val="0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ED957D1" w14:textId="77777777" w:rsidR="0039519F" w:rsidRPr="00D32A41" w:rsidRDefault="0039519F" w:rsidP="0039519F">
      <w:pPr>
        <w:widowControl w:val="0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030ABE01" w14:textId="77777777" w:rsidR="0039519F" w:rsidRPr="00D32A41" w:rsidRDefault="0039519F" w:rsidP="0039519F">
      <w:pPr>
        <w:widowControl w:val="0"/>
        <w:autoSpaceDE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32A41">
        <w:rPr>
          <w:rFonts w:ascii="Calibri" w:hAnsi="Calibri" w:cs="Calibri"/>
          <w:b/>
          <w:bCs/>
          <w:color w:val="000000"/>
          <w:sz w:val="20"/>
          <w:szCs w:val="20"/>
        </w:rPr>
        <w:t>Tabela nr 1  Kryterium  „Okres wydłużonej rękojmi i  gwarancji jakości na wykonanie przedmiotu zamówienia” (G)</w:t>
      </w:r>
    </w:p>
    <w:tbl>
      <w:tblPr>
        <w:tblW w:w="8420" w:type="dxa"/>
        <w:tblInd w:w="3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3"/>
        <w:gridCol w:w="2047"/>
      </w:tblGrid>
      <w:tr w:rsidR="0039519F" w:rsidRPr="00D32A41" w14:paraId="5257ACB5" w14:textId="77777777" w:rsidTr="0037558C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CE01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2A4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Długość okresu rękojmi i  gwarancji jakości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EB8F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32A41">
              <w:rPr>
                <w:rFonts w:ascii="Calibri" w:hAnsi="Calibri" w:cs="Calibri"/>
                <w:b/>
                <w:sz w:val="20"/>
                <w:szCs w:val="20"/>
              </w:rPr>
              <w:t>Należy zaznaczyć pole krzyżykiem, które Wykonawca oferuje</w:t>
            </w:r>
          </w:p>
        </w:tc>
      </w:tr>
      <w:tr w:rsidR="0039519F" w:rsidRPr="00D32A41" w14:paraId="613C0D90" w14:textId="77777777" w:rsidTr="0037558C">
        <w:trPr>
          <w:trHeight w:val="509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7AD7" w14:textId="4A2333C6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A41">
              <w:rPr>
                <w:rFonts w:ascii="Calibri" w:hAnsi="Calibri" w:cs="Calibri"/>
                <w:sz w:val="20"/>
                <w:szCs w:val="20"/>
              </w:rPr>
              <w:t>60 miesięcy (minimalna ilość miesięcy)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50D7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9519F" w:rsidRPr="00D32A41" w14:paraId="083FBE2E" w14:textId="77777777" w:rsidTr="0037558C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35C3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A41">
              <w:rPr>
                <w:rFonts w:ascii="Calibri" w:hAnsi="Calibri" w:cs="Calibri"/>
                <w:sz w:val="20"/>
                <w:szCs w:val="20"/>
              </w:rPr>
              <w:t>72 miesiące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5B9E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9519F" w:rsidRPr="00D32A41" w14:paraId="3AF4CEDE" w14:textId="77777777" w:rsidTr="0037558C">
        <w:trPr>
          <w:trHeight w:val="517"/>
        </w:trPr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F8EE8" w14:textId="0E7C9CF3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2A41">
              <w:rPr>
                <w:rFonts w:ascii="Calibri" w:hAnsi="Calibri" w:cs="Calibri"/>
                <w:sz w:val="20"/>
                <w:szCs w:val="20"/>
              </w:rPr>
              <w:t>84 miesięcy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037E" w14:textId="77777777" w:rsidR="0039519F" w:rsidRPr="00D32A41" w:rsidRDefault="0039519F" w:rsidP="000E3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CB0E92C" w14:textId="77777777" w:rsidR="0039519F" w:rsidRPr="00D32A41" w:rsidRDefault="0039519F" w:rsidP="00C6251B">
      <w:pPr>
        <w:tabs>
          <w:tab w:val="left" w:pos="426"/>
        </w:tabs>
        <w:spacing w:line="600" w:lineRule="auto"/>
        <w:jc w:val="center"/>
        <w:rPr>
          <w:rFonts w:ascii="Calibri" w:hAnsi="Calibri" w:cs="Calibri"/>
          <w:sz w:val="18"/>
          <w:szCs w:val="18"/>
        </w:rPr>
      </w:pPr>
      <w:r w:rsidRPr="00D32A41">
        <w:rPr>
          <w:rFonts w:ascii="Calibri" w:hAnsi="Calibri" w:cs="Calibri"/>
          <w:b/>
          <w:snapToGrid w:val="0"/>
          <w:sz w:val="20"/>
          <w:szCs w:val="20"/>
        </w:rPr>
        <w:t>W przypadku nie określenia okresu rękojmi i gwarancji przyjmuje się okres 60</w:t>
      </w:r>
    </w:p>
    <w:p w14:paraId="51A75B6C" w14:textId="77777777" w:rsidR="00986C8D" w:rsidRPr="00D32A41" w:rsidRDefault="00986C8D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D32A41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C6B2B08" w14:textId="7F42AE12" w:rsidR="00986C8D" w:rsidRPr="00D32A41" w:rsidRDefault="00986C8D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32A41">
        <w:rPr>
          <w:rFonts w:ascii="Calibri" w:eastAsia="Arial Unicode MS" w:hAnsi="Calibri" w:cs="Calibri"/>
          <w:b/>
          <w:sz w:val="20"/>
          <w:szCs w:val="20"/>
        </w:rPr>
        <w:t>W rozdziale X</w:t>
      </w:r>
      <w:r w:rsidR="005B3819" w:rsidRPr="00D32A41">
        <w:rPr>
          <w:rFonts w:ascii="Calibri" w:eastAsia="Arial Unicode MS" w:hAnsi="Calibri" w:cs="Calibri"/>
          <w:b/>
          <w:sz w:val="20"/>
          <w:szCs w:val="20"/>
        </w:rPr>
        <w:t>I</w:t>
      </w:r>
      <w:r w:rsidRPr="00D32A41">
        <w:rPr>
          <w:rFonts w:ascii="Calibri" w:eastAsia="Arial Unicode MS" w:hAnsi="Calibri" w:cs="Calibri"/>
          <w:b/>
          <w:sz w:val="20"/>
          <w:szCs w:val="20"/>
        </w:rPr>
        <w:t xml:space="preserve">V ust. </w:t>
      </w:r>
      <w:r w:rsidR="000676A7" w:rsidRPr="00D32A41">
        <w:rPr>
          <w:rFonts w:ascii="Calibri" w:eastAsia="Arial Unicode MS" w:hAnsi="Calibri" w:cs="Calibri"/>
          <w:b/>
          <w:sz w:val="20"/>
          <w:szCs w:val="20"/>
        </w:rPr>
        <w:t>6</w:t>
      </w:r>
      <w:r w:rsidRPr="00D32A41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D32A41">
        <w:rPr>
          <w:rFonts w:ascii="Calibri" w:hAnsi="Calibri" w:cs="Calibri"/>
          <w:b/>
          <w:sz w:val="20"/>
          <w:szCs w:val="20"/>
        </w:rPr>
        <w:t xml:space="preserve">powstaniu u </w:t>
      </w:r>
      <w:r w:rsidR="009C0351" w:rsidRPr="00D32A41">
        <w:rPr>
          <w:rFonts w:ascii="Calibri" w:hAnsi="Calibri" w:cs="Calibri"/>
          <w:b/>
          <w:sz w:val="20"/>
          <w:szCs w:val="20"/>
        </w:rPr>
        <w:t>Z</w:t>
      </w:r>
      <w:r w:rsidRPr="00D32A41">
        <w:rPr>
          <w:rFonts w:ascii="Calibri" w:hAnsi="Calibri" w:cs="Calibri"/>
          <w:b/>
          <w:sz w:val="20"/>
          <w:szCs w:val="20"/>
        </w:rPr>
        <w:t xml:space="preserve">amawiającego </w:t>
      </w:r>
      <w:r w:rsidRPr="00D32A41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65EA1DB" w14:textId="77777777" w:rsidR="005B3819" w:rsidRPr="00D32A41" w:rsidRDefault="005B3819" w:rsidP="00986C8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14:paraId="07742122" w14:textId="77777777" w:rsidR="007E31DD" w:rsidRPr="00D32A41" w:rsidRDefault="00986C8D" w:rsidP="005B381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D32A41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D27CF46" w14:textId="77777777" w:rsidR="00986C8D" w:rsidRPr="00D32A41" w:rsidRDefault="00986C8D" w:rsidP="00986C8D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D32A41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B477391" w14:textId="77777777" w:rsidR="00986C8D" w:rsidRPr="00D32A41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F2951ED" w14:textId="77777777" w:rsidR="00986C8D" w:rsidRPr="00D32A41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D32A41">
        <w:rPr>
          <w:rFonts w:ascii="Calibri" w:hAnsi="Calibri" w:cs="Calibri"/>
          <w:sz w:val="20"/>
          <w:szCs w:val="20"/>
          <w:lang w:val="de-DE"/>
        </w:rPr>
        <w:t>…………………………………………</w:t>
      </w:r>
    </w:p>
    <w:p w14:paraId="3F38B92E" w14:textId="77777777" w:rsidR="00986C8D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lastRenderedPageBreak/>
        <w:t>Numer telefonu:</w:t>
      </w:r>
      <w:r w:rsidRPr="00D32A41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1E13F57A" w14:textId="1D0E79DA" w:rsidR="00D32A41" w:rsidRPr="00D32A41" w:rsidRDefault="00D32A41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en-US"/>
        </w:rPr>
      </w:pPr>
      <w:r w:rsidRPr="00D32A41">
        <w:rPr>
          <w:rFonts w:ascii="Calibri" w:hAnsi="Calibri" w:cs="Calibri"/>
          <w:sz w:val="20"/>
          <w:szCs w:val="20"/>
          <w:lang w:val="en-US"/>
        </w:rPr>
        <w:t>Adres e-mail:</w:t>
      </w:r>
      <w:r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7E24E982" w14:textId="77777777" w:rsidR="00986C8D" w:rsidRPr="00D32A41" w:rsidRDefault="00986C8D" w:rsidP="00986C8D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  <w:lang w:val="en-US"/>
        </w:rPr>
        <w:t>Numer REGON:</w:t>
      </w:r>
      <w:r w:rsidRPr="00D32A41">
        <w:rPr>
          <w:rFonts w:ascii="Calibri" w:hAnsi="Calibri" w:cs="Calibri"/>
          <w:sz w:val="20"/>
          <w:szCs w:val="20"/>
          <w:lang w:val="en-US"/>
        </w:rPr>
        <w:tab/>
        <w:t xml:space="preserve">..........................................   </w:t>
      </w:r>
      <w:r w:rsidRPr="00D32A41">
        <w:rPr>
          <w:rFonts w:ascii="Calibri" w:hAnsi="Calibri" w:cs="Calibri"/>
          <w:sz w:val="20"/>
          <w:szCs w:val="20"/>
        </w:rPr>
        <w:t>Numer NIP: ..........................................</w:t>
      </w:r>
    </w:p>
    <w:p w14:paraId="66FE723B" w14:textId="77777777" w:rsidR="00986C8D" w:rsidRPr="00D32A41" w:rsidRDefault="00986C8D" w:rsidP="00986C8D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Adres e-mail gwaranta do zwrotu wadium (wniesionego w formie gwarancji): …………………………….</w:t>
      </w:r>
    </w:p>
    <w:p w14:paraId="4A712A2F" w14:textId="77777777" w:rsidR="00986C8D" w:rsidRPr="00D32A41" w:rsidRDefault="00986C8D" w:rsidP="00986C8D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Nr. rachunku do zwrotu wadium: ……………………………………………………………………….</w:t>
      </w:r>
    </w:p>
    <w:p w14:paraId="1833D91F" w14:textId="77777777" w:rsidR="00D274B5" w:rsidRPr="00D32A41" w:rsidRDefault="00D274B5" w:rsidP="00917D22">
      <w:pPr>
        <w:tabs>
          <w:tab w:val="left" w:pos="426"/>
        </w:tabs>
        <w:spacing w:after="60" w:line="276" w:lineRule="auto"/>
        <w:rPr>
          <w:rFonts w:ascii="Calibri" w:hAnsi="Calibri" w:cs="Calibri"/>
          <w:sz w:val="20"/>
          <w:szCs w:val="20"/>
        </w:rPr>
      </w:pPr>
    </w:p>
    <w:p w14:paraId="7AB5CC51" w14:textId="16F22C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D32A41">
        <w:rPr>
          <w:rFonts w:ascii="Calibri" w:hAnsi="Calibri" w:cs="Calibri"/>
          <w:snapToGrid w:val="0"/>
          <w:sz w:val="20"/>
          <w:szCs w:val="20"/>
        </w:rPr>
        <w:t>Termin wykonania zamówienia zgodnie z zapisami rozdziału VI SWZ</w:t>
      </w:r>
      <w:r w:rsidRPr="00D32A41">
        <w:rPr>
          <w:rFonts w:ascii="Calibri" w:eastAsia="Times-Roman" w:hAnsi="Calibri" w:cs="Calibri"/>
          <w:b/>
          <w:sz w:val="20"/>
          <w:szCs w:val="20"/>
        </w:rPr>
        <w:t>.</w:t>
      </w:r>
    </w:p>
    <w:p w14:paraId="2B6C2747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D32A41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6F2B9F57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778CB08F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B5E43C6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D32A41">
        <w:rPr>
          <w:rFonts w:ascii="Calibri" w:hAnsi="Calibri" w:cs="Calibri"/>
          <w:sz w:val="20"/>
          <w:szCs w:val="20"/>
          <w:vertAlign w:val="superscript"/>
        </w:rPr>
        <w:t>1)</w:t>
      </w:r>
      <w:r w:rsidRPr="00D32A41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A5AFD71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2FB98AEE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Oświadczam/my, że jestem/śmy: </w:t>
      </w:r>
    </w:p>
    <w:p w14:paraId="7C138CBF" w14:textId="77777777" w:rsidR="00986C8D" w:rsidRPr="00D32A41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32A41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150B75BF" w14:textId="77777777" w:rsidR="00986C8D" w:rsidRPr="00D32A41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32A41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73B0EBB0" w14:textId="77777777" w:rsidR="00986C8D" w:rsidRPr="00D32A41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32A41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654EADD4" w14:textId="77777777" w:rsidR="00986C8D" w:rsidRPr="00D32A41" w:rsidRDefault="00986C8D" w:rsidP="00986C8D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D32A41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166F97A1" w14:textId="77777777" w:rsidR="00986C8D" w:rsidRPr="00D32A41" w:rsidRDefault="00986C8D" w:rsidP="00986C8D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2A41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218A765" w14:textId="77777777" w:rsidR="00986C8D" w:rsidRPr="00D32A41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32A41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6DAB878" w14:textId="77777777" w:rsidR="00986C8D" w:rsidRPr="00D32A41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32A41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FE380D9" w14:textId="77777777" w:rsidR="00986C8D" w:rsidRPr="00D32A41" w:rsidRDefault="00986C8D" w:rsidP="00986C8D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D32A41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35D2F9F2" w14:textId="77777777" w:rsidR="00986C8D" w:rsidRPr="00D32A41" w:rsidRDefault="00986C8D" w:rsidP="00986C8D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D32A41">
        <w:rPr>
          <w:rFonts w:ascii="Calibri" w:hAnsi="Calibri" w:cs="Calibri"/>
          <w:snapToGrid w:val="0"/>
          <w:sz w:val="20"/>
        </w:rPr>
        <w:t>* niepotrzebne skreślić</w:t>
      </w:r>
    </w:p>
    <w:p w14:paraId="79CB8F14" w14:textId="77777777" w:rsidR="00986C8D" w:rsidRPr="00D32A41" w:rsidRDefault="00986C8D" w:rsidP="00986C8D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D32A41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13CEE20" w14:textId="77777777" w:rsidR="00C75B11" w:rsidRPr="00D32A41" w:rsidRDefault="00986C8D" w:rsidP="00986C8D">
      <w:pPr>
        <w:pStyle w:val="Tekstpodstawowywcity3"/>
        <w:ind w:hanging="283"/>
        <w:rPr>
          <w:rFonts w:ascii="Calibri" w:hAnsi="Calibri" w:cs="Calibri"/>
          <w:sz w:val="18"/>
          <w:szCs w:val="18"/>
          <w:lang w:val="pl-PL"/>
        </w:rPr>
      </w:pPr>
      <w:r w:rsidRPr="00D32A41">
        <w:rPr>
          <w:rFonts w:ascii="Calibri" w:hAnsi="Calibri" w:cs="Calibri"/>
          <w:b/>
          <w:sz w:val="20"/>
          <w:vertAlign w:val="superscript"/>
        </w:rPr>
        <w:t>1)</w:t>
      </w:r>
      <w:r w:rsidRPr="00D32A41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C75B11" w:rsidRPr="00D32A41" w:rsidSect="003755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9" w:right="1418" w:bottom="1276" w:left="1418" w:header="42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CE4BB" w14:textId="77777777" w:rsidR="002D5AC4" w:rsidRDefault="002D5AC4">
      <w:r>
        <w:separator/>
      </w:r>
    </w:p>
  </w:endnote>
  <w:endnote w:type="continuationSeparator" w:id="0">
    <w:p w14:paraId="1AA60A2E" w14:textId="77777777" w:rsidR="002D5AC4" w:rsidRDefault="002D5AC4">
      <w:r>
        <w:continuationSeparator/>
      </w:r>
    </w:p>
  </w:endnote>
  <w:endnote w:type="continuationNotice" w:id="1">
    <w:p w14:paraId="1E30AE94" w14:textId="77777777" w:rsidR="00FF5475" w:rsidRDefault="00FF54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8C89" w14:textId="77777777" w:rsidR="001F6A8C" w:rsidRDefault="001F6A8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B82FE6" w14:textId="77777777" w:rsidR="001F6A8C" w:rsidRDefault="001F6A8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797C" w14:textId="77777777" w:rsidR="00D32A41" w:rsidRPr="00733DD9" w:rsidRDefault="00D32A41" w:rsidP="00D32A41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bookmarkStart w:id="14" w:name="_Hlk67762522"/>
    <w:r w:rsidRPr="00733DD9">
      <w:rPr>
        <w:rFonts w:cs="Calibri"/>
        <w:b/>
        <w:sz w:val="20"/>
        <w:szCs w:val="20"/>
        <w:highlight w:val="yellow"/>
      </w:rPr>
      <w:t xml:space="preserve">Dokument musi być </w:t>
    </w:r>
    <w:bookmarkStart w:id="15" w:name="_Hlk67762173"/>
    <w:r w:rsidRPr="00733DD9">
      <w:rPr>
        <w:rFonts w:cs="Calibri"/>
        <w:b/>
        <w:sz w:val="20"/>
        <w:szCs w:val="20"/>
        <w:highlight w:val="yellow"/>
      </w:rPr>
      <w:t xml:space="preserve">podpisany </w:t>
    </w:r>
    <w:bookmarkStart w:id="16" w:name="_Hlk67762143"/>
    <w:r w:rsidRPr="00733DD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733DD9">
      <w:rPr>
        <w:rFonts w:cs="Calibri"/>
        <w:sz w:val="20"/>
        <w:szCs w:val="20"/>
        <w:highlight w:val="yellow"/>
      </w:rPr>
      <w:t>.</w:t>
    </w:r>
    <w:bookmarkEnd w:id="15"/>
    <w:bookmarkEnd w:id="16"/>
  </w:p>
  <w:bookmarkEnd w:id="14"/>
  <w:p w14:paraId="11EEFA8B" w14:textId="77777777" w:rsidR="005B3819" w:rsidRPr="00D32A41" w:rsidRDefault="005B3819" w:rsidP="005B3819">
    <w:pPr>
      <w:pStyle w:val="Nagwek"/>
      <w:ind w:left="284"/>
      <w:jc w:val="center"/>
      <w:rPr>
        <w:rFonts w:ascii="Arial Narrow" w:hAnsi="Arial Narrow"/>
        <w:b/>
        <w:bCs/>
        <w:caps/>
        <w:w w:val="90"/>
        <w:lang w:val="pl-PL"/>
      </w:rPr>
    </w:pPr>
  </w:p>
  <w:p w14:paraId="180E6A89" w14:textId="77777777" w:rsidR="001F6A8C" w:rsidRDefault="001F6A8C" w:rsidP="00C75B11">
    <w:pPr>
      <w:spacing w:line="360" w:lineRule="auto"/>
      <w:ind w:left="5664" w:firstLine="1282"/>
      <w:jc w:val="both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D6050" w14:textId="77777777" w:rsidR="00E87114" w:rsidRDefault="00E87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4F7A7" w14:textId="77777777" w:rsidR="002D5AC4" w:rsidRDefault="002D5AC4">
      <w:r>
        <w:separator/>
      </w:r>
    </w:p>
  </w:footnote>
  <w:footnote w:type="continuationSeparator" w:id="0">
    <w:p w14:paraId="640CC69E" w14:textId="77777777" w:rsidR="002D5AC4" w:rsidRDefault="002D5AC4">
      <w:r>
        <w:continuationSeparator/>
      </w:r>
    </w:p>
  </w:footnote>
  <w:footnote w:type="continuationNotice" w:id="1">
    <w:p w14:paraId="7F74AA79" w14:textId="77777777" w:rsidR="00FF5475" w:rsidRDefault="00FF54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E5BAA" w14:textId="77777777" w:rsidR="00E87114" w:rsidRDefault="00E87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96E64" w14:textId="3EDDF237" w:rsidR="00986C8D" w:rsidRPr="00CF4EA7" w:rsidRDefault="00D274B5" w:rsidP="00986C8D">
    <w:pPr>
      <w:pStyle w:val="Nagwek"/>
      <w:tabs>
        <w:tab w:val="left" w:pos="1440"/>
      </w:tabs>
      <w:jc w:val="center"/>
    </w:pPr>
    <w:bookmarkStart w:id="0" w:name="_Hlk122204603"/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15818613"/>
    <w:bookmarkStart w:id="7" w:name="_Hlk115818614"/>
    <w:bookmarkStart w:id="8" w:name="_Hlk122291729"/>
    <w:bookmarkStart w:id="9" w:name="_Hlk122291730"/>
    <w:bookmarkStart w:id="10" w:name="_Hlk122292319"/>
    <w:bookmarkStart w:id="11" w:name="_Hlk122292320"/>
    <w:bookmarkStart w:id="12" w:name="_Hlk122292553"/>
    <w:bookmarkStart w:id="13" w:name="_Hlk122292554"/>
    <w:r>
      <w:rPr>
        <w:noProof/>
      </w:rPr>
      <w:drawing>
        <wp:inline distT="0" distB="0" distL="0" distR="0" wp14:anchorId="31DBC26D" wp14:editId="67839AFE">
          <wp:extent cx="1455420" cy="70104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6BE9E46" wp14:editId="3AF3DA2B">
          <wp:extent cx="754380" cy="5791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BFCE259" w14:textId="77777777" w:rsidR="004066BD" w:rsidRDefault="004066BD" w:rsidP="004066BD">
    <w:pPr>
      <w:pStyle w:val="Nagwek"/>
      <w:rPr>
        <w:rFonts w:ascii="Cambria" w:hAnsi="Cambria"/>
        <w:sz w:val="20"/>
        <w:szCs w:val="20"/>
        <w:lang w:val="pl-PL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6F843903" w14:textId="56CFBEAB" w:rsidR="007957FA" w:rsidRPr="00C6251B" w:rsidRDefault="00511B8D" w:rsidP="00511B8D">
    <w:pPr>
      <w:pStyle w:val="Nagwek"/>
      <w:rPr>
        <w:rFonts w:ascii="Arial" w:hAnsi="Arial" w:cs="Arial"/>
        <w:sz w:val="20"/>
        <w:szCs w:val="20"/>
        <w:lang w:val="pl-PL"/>
      </w:rPr>
    </w:pPr>
    <w:r w:rsidRPr="00511B8D">
      <w:rPr>
        <w:rFonts w:ascii="Cambria" w:hAnsi="Cambria"/>
        <w:sz w:val="20"/>
        <w:szCs w:val="20"/>
        <w:lang w:val="pl-PL"/>
      </w:rPr>
      <w:t xml:space="preserve">Numer referencyjny: </w:t>
    </w:r>
    <w:r w:rsidR="00E87114" w:rsidRPr="00E87114">
      <w:rPr>
        <w:rFonts w:ascii="Cambria" w:hAnsi="Cambria"/>
        <w:sz w:val="20"/>
        <w:szCs w:val="20"/>
        <w:lang w:val="pl-PL"/>
      </w:rPr>
      <w:t>PPI.271.28.25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2240" w14:textId="77777777" w:rsidR="00E87114" w:rsidRDefault="00E871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58327B7"/>
    <w:multiLevelType w:val="hybridMultilevel"/>
    <w:tmpl w:val="CBC4A500"/>
    <w:lvl w:ilvl="0" w:tplc="FFFFFFFF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00A520B"/>
    <w:multiLevelType w:val="hybridMultilevel"/>
    <w:tmpl w:val="CBC4A500"/>
    <w:lvl w:ilvl="0" w:tplc="83A831C2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1138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674"/>
        </w:tabs>
        <w:ind w:left="2674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16844D4"/>
    <w:multiLevelType w:val="hybridMultilevel"/>
    <w:tmpl w:val="9B0824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5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462718">
    <w:abstractNumId w:val="36"/>
  </w:num>
  <w:num w:numId="2" w16cid:durableId="745884116">
    <w:abstractNumId w:val="43"/>
  </w:num>
  <w:num w:numId="3" w16cid:durableId="267087660">
    <w:abstractNumId w:val="30"/>
  </w:num>
  <w:num w:numId="4" w16cid:durableId="1269774022">
    <w:abstractNumId w:val="27"/>
  </w:num>
  <w:num w:numId="5" w16cid:durableId="2038582233">
    <w:abstractNumId w:val="19"/>
  </w:num>
  <w:num w:numId="6" w16cid:durableId="2059864175">
    <w:abstractNumId w:val="33"/>
  </w:num>
  <w:num w:numId="7" w16cid:durableId="1104493259">
    <w:abstractNumId w:val="38"/>
  </w:num>
  <w:num w:numId="8" w16cid:durableId="1179084518">
    <w:abstractNumId w:val="25"/>
  </w:num>
  <w:num w:numId="9" w16cid:durableId="1504201290">
    <w:abstractNumId w:val="50"/>
  </w:num>
  <w:num w:numId="10" w16cid:durableId="1246495026">
    <w:abstractNumId w:val="55"/>
  </w:num>
  <w:num w:numId="11" w16cid:durableId="2126270972">
    <w:abstractNumId w:val="20"/>
  </w:num>
  <w:num w:numId="12" w16cid:durableId="169178665">
    <w:abstractNumId w:val="53"/>
  </w:num>
  <w:num w:numId="13" w16cid:durableId="1606159632">
    <w:abstractNumId w:val="54"/>
  </w:num>
  <w:num w:numId="14" w16cid:durableId="1066301633">
    <w:abstractNumId w:val="12"/>
  </w:num>
  <w:num w:numId="15" w16cid:durableId="1432042955">
    <w:abstractNumId w:val="28"/>
  </w:num>
  <w:num w:numId="16" w16cid:durableId="1525752656">
    <w:abstractNumId w:val="32"/>
  </w:num>
  <w:num w:numId="17" w16cid:durableId="1692872401">
    <w:abstractNumId w:val="49"/>
  </w:num>
  <w:num w:numId="18" w16cid:durableId="1463964670">
    <w:abstractNumId w:val="23"/>
  </w:num>
  <w:num w:numId="19" w16cid:durableId="1965848365">
    <w:abstractNumId w:val="13"/>
  </w:num>
  <w:num w:numId="20" w16cid:durableId="1219247478">
    <w:abstractNumId w:val="17"/>
  </w:num>
  <w:num w:numId="21" w16cid:durableId="428934727">
    <w:abstractNumId w:val="44"/>
  </w:num>
  <w:num w:numId="22" w16cid:durableId="818343">
    <w:abstractNumId w:val="18"/>
  </w:num>
  <w:num w:numId="23" w16cid:durableId="1757508940">
    <w:abstractNumId w:val="48"/>
  </w:num>
  <w:num w:numId="24" w16cid:durableId="1029574829">
    <w:abstractNumId w:val="46"/>
  </w:num>
  <w:num w:numId="25" w16cid:durableId="2111005435">
    <w:abstractNumId w:val="22"/>
  </w:num>
  <w:num w:numId="26" w16cid:durableId="212442138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889221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2180136">
    <w:abstractNumId w:val="3"/>
  </w:num>
  <w:num w:numId="29" w16cid:durableId="269555805">
    <w:abstractNumId w:val="8"/>
  </w:num>
  <w:num w:numId="30" w16cid:durableId="1320381881">
    <w:abstractNumId w:val="2"/>
  </w:num>
  <w:num w:numId="31" w16cid:durableId="741803938">
    <w:abstractNumId w:val="42"/>
  </w:num>
  <w:num w:numId="32" w16cid:durableId="303851108">
    <w:abstractNumId w:val="11"/>
  </w:num>
  <w:num w:numId="33" w16cid:durableId="1560239403">
    <w:abstractNumId w:val="29"/>
  </w:num>
  <w:num w:numId="34" w16cid:durableId="1984390089">
    <w:abstractNumId w:val="45"/>
  </w:num>
  <w:num w:numId="35" w16cid:durableId="1893537551">
    <w:abstractNumId w:val="16"/>
  </w:num>
  <w:num w:numId="36" w16cid:durableId="1590118230">
    <w:abstractNumId w:val="52"/>
  </w:num>
  <w:num w:numId="37" w16cid:durableId="1989673358">
    <w:abstractNumId w:val="14"/>
  </w:num>
  <w:num w:numId="38" w16cid:durableId="1426684504">
    <w:abstractNumId w:val="9"/>
  </w:num>
  <w:num w:numId="39" w16cid:durableId="1738355009">
    <w:abstractNumId w:val="26"/>
  </w:num>
  <w:num w:numId="40" w16cid:durableId="1278372474">
    <w:abstractNumId w:val="40"/>
  </w:num>
  <w:num w:numId="41" w16cid:durableId="276378240">
    <w:abstractNumId w:val="34"/>
  </w:num>
  <w:num w:numId="42" w16cid:durableId="5432502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32625348">
    <w:abstractNumId w:val="37"/>
  </w:num>
  <w:num w:numId="44" w16cid:durableId="628779308">
    <w:abstractNumId w:val="39"/>
  </w:num>
  <w:num w:numId="45" w16cid:durableId="2131700439">
    <w:abstractNumId w:val="15"/>
  </w:num>
  <w:num w:numId="46" w16cid:durableId="840657678">
    <w:abstractNumId w:val="24"/>
  </w:num>
  <w:num w:numId="47" w16cid:durableId="1339699731">
    <w:abstractNumId w:val="21"/>
  </w:num>
  <w:num w:numId="48" w16cid:durableId="1249735945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4666"/>
    <w:rsid w:val="00005154"/>
    <w:rsid w:val="000065EB"/>
    <w:rsid w:val="000066DD"/>
    <w:rsid w:val="00006898"/>
    <w:rsid w:val="00006D71"/>
    <w:rsid w:val="00006DA6"/>
    <w:rsid w:val="000231AC"/>
    <w:rsid w:val="000239D4"/>
    <w:rsid w:val="00023F47"/>
    <w:rsid w:val="00025659"/>
    <w:rsid w:val="00026E3B"/>
    <w:rsid w:val="00027313"/>
    <w:rsid w:val="00027CE9"/>
    <w:rsid w:val="0003187F"/>
    <w:rsid w:val="00033E37"/>
    <w:rsid w:val="0003703F"/>
    <w:rsid w:val="000379F7"/>
    <w:rsid w:val="00040E8D"/>
    <w:rsid w:val="00041617"/>
    <w:rsid w:val="00042263"/>
    <w:rsid w:val="00042B17"/>
    <w:rsid w:val="00043B6F"/>
    <w:rsid w:val="00044B6B"/>
    <w:rsid w:val="0004762F"/>
    <w:rsid w:val="00047EF2"/>
    <w:rsid w:val="00054BF5"/>
    <w:rsid w:val="00055851"/>
    <w:rsid w:val="00061F88"/>
    <w:rsid w:val="00063079"/>
    <w:rsid w:val="00063849"/>
    <w:rsid w:val="00064B50"/>
    <w:rsid w:val="00066A1A"/>
    <w:rsid w:val="000675E7"/>
    <w:rsid w:val="000676A7"/>
    <w:rsid w:val="00070743"/>
    <w:rsid w:val="000726CE"/>
    <w:rsid w:val="00075847"/>
    <w:rsid w:val="00080D85"/>
    <w:rsid w:val="0008408D"/>
    <w:rsid w:val="00084151"/>
    <w:rsid w:val="000858B3"/>
    <w:rsid w:val="00090A82"/>
    <w:rsid w:val="000970DD"/>
    <w:rsid w:val="000A0528"/>
    <w:rsid w:val="000A14D0"/>
    <w:rsid w:val="000A1940"/>
    <w:rsid w:val="000A1981"/>
    <w:rsid w:val="000A19AE"/>
    <w:rsid w:val="000A27ED"/>
    <w:rsid w:val="000A3BB7"/>
    <w:rsid w:val="000A660B"/>
    <w:rsid w:val="000B0B94"/>
    <w:rsid w:val="000B0FF6"/>
    <w:rsid w:val="000B2EE7"/>
    <w:rsid w:val="000B37AC"/>
    <w:rsid w:val="000B7622"/>
    <w:rsid w:val="000C152C"/>
    <w:rsid w:val="000C1FE3"/>
    <w:rsid w:val="000C3585"/>
    <w:rsid w:val="000C3646"/>
    <w:rsid w:val="000D40FD"/>
    <w:rsid w:val="000E05B9"/>
    <w:rsid w:val="000E3877"/>
    <w:rsid w:val="000E4E2A"/>
    <w:rsid w:val="000E6153"/>
    <w:rsid w:val="000E7F53"/>
    <w:rsid w:val="000F3A08"/>
    <w:rsid w:val="0010294D"/>
    <w:rsid w:val="00102A85"/>
    <w:rsid w:val="00102C0C"/>
    <w:rsid w:val="00103155"/>
    <w:rsid w:val="001044DB"/>
    <w:rsid w:val="001054D9"/>
    <w:rsid w:val="0010789A"/>
    <w:rsid w:val="00110F9F"/>
    <w:rsid w:val="00112B50"/>
    <w:rsid w:val="00114AAA"/>
    <w:rsid w:val="00114EE9"/>
    <w:rsid w:val="00115D22"/>
    <w:rsid w:val="001201D6"/>
    <w:rsid w:val="001218E1"/>
    <w:rsid w:val="00122276"/>
    <w:rsid w:val="001241A7"/>
    <w:rsid w:val="00126E65"/>
    <w:rsid w:val="00131262"/>
    <w:rsid w:val="00134702"/>
    <w:rsid w:val="001357B0"/>
    <w:rsid w:val="00135BB5"/>
    <w:rsid w:val="00136A4F"/>
    <w:rsid w:val="00136D09"/>
    <w:rsid w:val="00137870"/>
    <w:rsid w:val="001405D1"/>
    <w:rsid w:val="00140DF0"/>
    <w:rsid w:val="00143610"/>
    <w:rsid w:val="0014366A"/>
    <w:rsid w:val="00145F79"/>
    <w:rsid w:val="0014707D"/>
    <w:rsid w:val="00154708"/>
    <w:rsid w:val="00155737"/>
    <w:rsid w:val="00156235"/>
    <w:rsid w:val="001568FB"/>
    <w:rsid w:val="00157704"/>
    <w:rsid w:val="001612AE"/>
    <w:rsid w:val="00162026"/>
    <w:rsid w:val="0016212F"/>
    <w:rsid w:val="00162505"/>
    <w:rsid w:val="00162560"/>
    <w:rsid w:val="00164F38"/>
    <w:rsid w:val="00165D29"/>
    <w:rsid w:val="001720B9"/>
    <w:rsid w:val="0017416A"/>
    <w:rsid w:val="00174344"/>
    <w:rsid w:val="001816EE"/>
    <w:rsid w:val="0018283B"/>
    <w:rsid w:val="001866AD"/>
    <w:rsid w:val="00191FF7"/>
    <w:rsid w:val="00192C7B"/>
    <w:rsid w:val="00194CF3"/>
    <w:rsid w:val="00195FFE"/>
    <w:rsid w:val="00197122"/>
    <w:rsid w:val="001979DB"/>
    <w:rsid w:val="001A1117"/>
    <w:rsid w:val="001A4C70"/>
    <w:rsid w:val="001A5611"/>
    <w:rsid w:val="001A5A8A"/>
    <w:rsid w:val="001A6982"/>
    <w:rsid w:val="001B000A"/>
    <w:rsid w:val="001B1EA3"/>
    <w:rsid w:val="001B3135"/>
    <w:rsid w:val="001B65FF"/>
    <w:rsid w:val="001C12C8"/>
    <w:rsid w:val="001C256F"/>
    <w:rsid w:val="001C33AC"/>
    <w:rsid w:val="001C3C1E"/>
    <w:rsid w:val="001C4E52"/>
    <w:rsid w:val="001C67B4"/>
    <w:rsid w:val="001C67DA"/>
    <w:rsid w:val="001C7926"/>
    <w:rsid w:val="001C7C3F"/>
    <w:rsid w:val="001D4DB3"/>
    <w:rsid w:val="001D6CF9"/>
    <w:rsid w:val="001D7A8F"/>
    <w:rsid w:val="001E319E"/>
    <w:rsid w:val="001E6C02"/>
    <w:rsid w:val="001E6E32"/>
    <w:rsid w:val="001E6F19"/>
    <w:rsid w:val="001F0592"/>
    <w:rsid w:val="001F1C7C"/>
    <w:rsid w:val="001F323C"/>
    <w:rsid w:val="001F3802"/>
    <w:rsid w:val="001F4FD3"/>
    <w:rsid w:val="001F516F"/>
    <w:rsid w:val="001F60E2"/>
    <w:rsid w:val="001F6A8C"/>
    <w:rsid w:val="001F6ECF"/>
    <w:rsid w:val="00201033"/>
    <w:rsid w:val="002013CA"/>
    <w:rsid w:val="0020206C"/>
    <w:rsid w:val="00204600"/>
    <w:rsid w:val="00205194"/>
    <w:rsid w:val="00211963"/>
    <w:rsid w:val="00211AFF"/>
    <w:rsid w:val="00211D44"/>
    <w:rsid w:val="00213968"/>
    <w:rsid w:val="002148D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5AA9"/>
    <w:rsid w:val="00246A11"/>
    <w:rsid w:val="00252051"/>
    <w:rsid w:val="00254FF4"/>
    <w:rsid w:val="00255734"/>
    <w:rsid w:val="00256EDD"/>
    <w:rsid w:val="00257369"/>
    <w:rsid w:val="00260329"/>
    <w:rsid w:val="00261B89"/>
    <w:rsid w:val="00261F64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4F21"/>
    <w:rsid w:val="002A5876"/>
    <w:rsid w:val="002A7F4E"/>
    <w:rsid w:val="002B6740"/>
    <w:rsid w:val="002C4157"/>
    <w:rsid w:val="002C49D9"/>
    <w:rsid w:val="002C6B65"/>
    <w:rsid w:val="002C75A5"/>
    <w:rsid w:val="002D201A"/>
    <w:rsid w:val="002D26EC"/>
    <w:rsid w:val="002D5AC4"/>
    <w:rsid w:val="002D624C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6D9D"/>
    <w:rsid w:val="002F79CA"/>
    <w:rsid w:val="00302515"/>
    <w:rsid w:val="00302B07"/>
    <w:rsid w:val="003062AC"/>
    <w:rsid w:val="003079FB"/>
    <w:rsid w:val="00310A34"/>
    <w:rsid w:val="0031370D"/>
    <w:rsid w:val="00313888"/>
    <w:rsid w:val="003141AB"/>
    <w:rsid w:val="0031514C"/>
    <w:rsid w:val="00315240"/>
    <w:rsid w:val="00320DC8"/>
    <w:rsid w:val="00325720"/>
    <w:rsid w:val="00327CC4"/>
    <w:rsid w:val="00330A77"/>
    <w:rsid w:val="00331D6C"/>
    <w:rsid w:val="0033364D"/>
    <w:rsid w:val="00333E3F"/>
    <w:rsid w:val="00333F61"/>
    <w:rsid w:val="00334999"/>
    <w:rsid w:val="00341028"/>
    <w:rsid w:val="00342269"/>
    <w:rsid w:val="003429D7"/>
    <w:rsid w:val="00350282"/>
    <w:rsid w:val="003514FB"/>
    <w:rsid w:val="00351E47"/>
    <w:rsid w:val="00353E34"/>
    <w:rsid w:val="00354735"/>
    <w:rsid w:val="00356B3E"/>
    <w:rsid w:val="003600E2"/>
    <w:rsid w:val="003625A3"/>
    <w:rsid w:val="00362C90"/>
    <w:rsid w:val="00363223"/>
    <w:rsid w:val="00364AEE"/>
    <w:rsid w:val="00365834"/>
    <w:rsid w:val="00365F03"/>
    <w:rsid w:val="00366630"/>
    <w:rsid w:val="00367880"/>
    <w:rsid w:val="00367A44"/>
    <w:rsid w:val="003726C7"/>
    <w:rsid w:val="003738D4"/>
    <w:rsid w:val="0037558C"/>
    <w:rsid w:val="0037733B"/>
    <w:rsid w:val="003809D8"/>
    <w:rsid w:val="00382285"/>
    <w:rsid w:val="00382504"/>
    <w:rsid w:val="00383D3C"/>
    <w:rsid w:val="00386C8E"/>
    <w:rsid w:val="00387243"/>
    <w:rsid w:val="00390A2E"/>
    <w:rsid w:val="00392B0F"/>
    <w:rsid w:val="00392B43"/>
    <w:rsid w:val="00392F4F"/>
    <w:rsid w:val="00394CB7"/>
    <w:rsid w:val="0039519F"/>
    <w:rsid w:val="00396AE5"/>
    <w:rsid w:val="00396BA4"/>
    <w:rsid w:val="003A1A6D"/>
    <w:rsid w:val="003A21AC"/>
    <w:rsid w:val="003A2551"/>
    <w:rsid w:val="003A3517"/>
    <w:rsid w:val="003A41B1"/>
    <w:rsid w:val="003A4DC1"/>
    <w:rsid w:val="003A5A9D"/>
    <w:rsid w:val="003A5E55"/>
    <w:rsid w:val="003B13A9"/>
    <w:rsid w:val="003B27C9"/>
    <w:rsid w:val="003B6F73"/>
    <w:rsid w:val="003C48F1"/>
    <w:rsid w:val="003C4B19"/>
    <w:rsid w:val="003C5628"/>
    <w:rsid w:val="003C659A"/>
    <w:rsid w:val="003C7514"/>
    <w:rsid w:val="003D1ED1"/>
    <w:rsid w:val="003D308F"/>
    <w:rsid w:val="003D35BF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1004"/>
    <w:rsid w:val="00404595"/>
    <w:rsid w:val="00405505"/>
    <w:rsid w:val="004066BD"/>
    <w:rsid w:val="00410D38"/>
    <w:rsid w:val="0041331B"/>
    <w:rsid w:val="00414CF9"/>
    <w:rsid w:val="00417997"/>
    <w:rsid w:val="00420580"/>
    <w:rsid w:val="00422FC5"/>
    <w:rsid w:val="00423457"/>
    <w:rsid w:val="004245B7"/>
    <w:rsid w:val="00427A12"/>
    <w:rsid w:val="00436078"/>
    <w:rsid w:val="00436F25"/>
    <w:rsid w:val="0043761B"/>
    <w:rsid w:val="004409ED"/>
    <w:rsid w:val="00441E57"/>
    <w:rsid w:val="004430D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759"/>
    <w:rsid w:val="00462A4F"/>
    <w:rsid w:val="004639B5"/>
    <w:rsid w:val="00464014"/>
    <w:rsid w:val="00467AA9"/>
    <w:rsid w:val="0047062C"/>
    <w:rsid w:val="00477ADD"/>
    <w:rsid w:val="00480774"/>
    <w:rsid w:val="004825FF"/>
    <w:rsid w:val="00483B12"/>
    <w:rsid w:val="00485B52"/>
    <w:rsid w:val="00485D51"/>
    <w:rsid w:val="00487198"/>
    <w:rsid w:val="00490F36"/>
    <w:rsid w:val="00492C85"/>
    <w:rsid w:val="004934C5"/>
    <w:rsid w:val="00494A82"/>
    <w:rsid w:val="00494BF8"/>
    <w:rsid w:val="0049543B"/>
    <w:rsid w:val="004A1963"/>
    <w:rsid w:val="004A50BC"/>
    <w:rsid w:val="004A5256"/>
    <w:rsid w:val="004A57A5"/>
    <w:rsid w:val="004A731F"/>
    <w:rsid w:val="004A76EB"/>
    <w:rsid w:val="004A7E36"/>
    <w:rsid w:val="004B0A6D"/>
    <w:rsid w:val="004B50F0"/>
    <w:rsid w:val="004B5569"/>
    <w:rsid w:val="004C0C45"/>
    <w:rsid w:val="004C1036"/>
    <w:rsid w:val="004C10D6"/>
    <w:rsid w:val="004C2620"/>
    <w:rsid w:val="004C3F22"/>
    <w:rsid w:val="004C52C0"/>
    <w:rsid w:val="004C5DAE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040FE"/>
    <w:rsid w:val="00510327"/>
    <w:rsid w:val="00511B8D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343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539"/>
    <w:rsid w:val="00580642"/>
    <w:rsid w:val="00581CA3"/>
    <w:rsid w:val="00582873"/>
    <w:rsid w:val="00582D56"/>
    <w:rsid w:val="005861B3"/>
    <w:rsid w:val="00586F80"/>
    <w:rsid w:val="00590EC3"/>
    <w:rsid w:val="005916C5"/>
    <w:rsid w:val="005921A0"/>
    <w:rsid w:val="00592FE4"/>
    <w:rsid w:val="00593ACF"/>
    <w:rsid w:val="005948C1"/>
    <w:rsid w:val="00595F14"/>
    <w:rsid w:val="00596C55"/>
    <w:rsid w:val="005A1915"/>
    <w:rsid w:val="005A3AF6"/>
    <w:rsid w:val="005A4EF6"/>
    <w:rsid w:val="005A53A4"/>
    <w:rsid w:val="005A7D9C"/>
    <w:rsid w:val="005B3819"/>
    <w:rsid w:val="005B588A"/>
    <w:rsid w:val="005C02F8"/>
    <w:rsid w:val="005C13F5"/>
    <w:rsid w:val="005C1C2E"/>
    <w:rsid w:val="005C2B74"/>
    <w:rsid w:val="005C52B4"/>
    <w:rsid w:val="005C65CA"/>
    <w:rsid w:val="005C74D9"/>
    <w:rsid w:val="005D3855"/>
    <w:rsid w:val="005D3E53"/>
    <w:rsid w:val="005D49B2"/>
    <w:rsid w:val="005E109B"/>
    <w:rsid w:val="005E25BB"/>
    <w:rsid w:val="005E2EE4"/>
    <w:rsid w:val="005F248D"/>
    <w:rsid w:val="005F3C52"/>
    <w:rsid w:val="005F51FC"/>
    <w:rsid w:val="005F53FF"/>
    <w:rsid w:val="00601FA4"/>
    <w:rsid w:val="006042A2"/>
    <w:rsid w:val="006054DD"/>
    <w:rsid w:val="00606915"/>
    <w:rsid w:val="00607163"/>
    <w:rsid w:val="00607529"/>
    <w:rsid w:val="00607E94"/>
    <w:rsid w:val="006137D8"/>
    <w:rsid w:val="00622C92"/>
    <w:rsid w:val="006230E3"/>
    <w:rsid w:val="00625F95"/>
    <w:rsid w:val="00631F41"/>
    <w:rsid w:val="00633F9C"/>
    <w:rsid w:val="0063551B"/>
    <w:rsid w:val="00642664"/>
    <w:rsid w:val="00643955"/>
    <w:rsid w:val="00644938"/>
    <w:rsid w:val="00644AF6"/>
    <w:rsid w:val="00645158"/>
    <w:rsid w:val="0064532E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3FE0"/>
    <w:rsid w:val="00664AC0"/>
    <w:rsid w:val="00667F63"/>
    <w:rsid w:val="00670104"/>
    <w:rsid w:val="006701F1"/>
    <w:rsid w:val="00672C38"/>
    <w:rsid w:val="00672FAA"/>
    <w:rsid w:val="0067561C"/>
    <w:rsid w:val="006800B9"/>
    <w:rsid w:val="00680380"/>
    <w:rsid w:val="00681012"/>
    <w:rsid w:val="00682577"/>
    <w:rsid w:val="00682806"/>
    <w:rsid w:val="00682CD1"/>
    <w:rsid w:val="00683021"/>
    <w:rsid w:val="00685194"/>
    <w:rsid w:val="00685535"/>
    <w:rsid w:val="00685B3C"/>
    <w:rsid w:val="00685B8D"/>
    <w:rsid w:val="0068677E"/>
    <w:rsid w:val="00690D58"/>
    <w:rsid w:val="006925C3"/>
    <w:rsid w:val="00694955"/>
    <w:rsid w:val="006952AC"/>
    <w:rsid w:val="00696298"/>
    <w:rsid w:val="00697CEE"/>
    <w:rsid w:val="006A00F7"/>
    <w:rsid w:val="006B004E"/>
    <w:rsid w:val="006B48EB"/>
    <w:rsid w:val="006B65EA"/>
    <w:rsid w:val="006B6BE5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E49"/>
    <w:rsid w:val="006D2F13"/>
    <w:rsid w:val="006D3439"/>
    <w:rsid w:val="006D4C80"/>
    <w:rsid w:val="006E2914"/>
    <w:rsid w:val="006E3411"/>
    <w:rsid w:val="006E500A"/>
    <w:rsid w:val="006E7876"/>
    <w:rsid w:val="006E797B"/>
    <w:rsid w:val="006E7DCE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5E0B"/>
    <w:rsid w:val="00706AFC"/>
    <w:rsid w:val="00706ED2"/>
    <w:rsid w:val="007105BD"/>
    <w:rsid w:val="00711A5E"/>
    <w:rsid w:val="00712405"/>
    <w:rsid w:val="007125C8"/>
    <w:rsid w:val="00720FCE"/>
    <w:rsid w:val="00722E1D"/>
    <w:rsid w:val="007248D1"/>
    <w:rsid w:val="00724E4B"/>
    <w:rsid w:val="00725372"/>
    <w:rsid w:val="00727CAF"/>
    <w:rsid w:val="007308DE"/>
    <w:rsid w:val="00730CDE"/>
    <w:rsid w:val="00732C64"/>
    <w:rsid w:val="0073327C"/>
    <w:rsid w:val="00733CAF"/>
    <w:rsid w:val="00734D6E"/>
    <w:rsid w:val="007358E6"/>
    <w:rsid w:val="00736551"/>
    <w:rsid w:val="00737587"/>
    <w:rsid w:val="00741F11"/>
    <w:rsid w:val="00747171"/>
    <w:rsid w:val="00747E30"/>
    <w:rsid w:val="00751817"/>
    <w:rsid w:val="0075289B"/>
    <w:rsid w:val="007546B7"/>
    <w:rsid w:val="007548DB"/>
    <w:rsid w:val="0075499B"/>
    <w:rsid w:val="00755404"/>
    <w:rsid w:val="00755FA6"/>
    <w:rsid w:val="007572CC"/>
    <w:rsid w:val="00760F63"/>
    <w:rsid w:val="00762138"/>
    <w:rsid w:val="00763840"/>
    <w:rsid w:val="00763D0C"/>
    <w:rsid w:val="007646D7"/>
    <w:rsid w:val="00767954"/>
    <w:rsid w:val="00767A53"/>
    <w:rsid w:val="00770C2E"/>
    <w:rsid w:val="0077503B"/>
    <w:rsid w:val="007763E7"/>
    <w:rsid w:val="00777472"/>
    <w:rsid w:val="00780A2C"/>
    <w:rsid w:val="00784738"/>
    <w:rsid w:val="00785FA8"/>
    <w:rsid w:val="0078699A"/>
    <w:rsid w:val="007877E3"/>
    <w:rsid w:val="00787E16"/>
    <w:rsid w:val="00790524"/>
    <w:rsid w:val="00792EE6"/>
    <w:rsid w:val="00793775"/>
    <w:rsid w:val="0079444B"/>
    <w:rsid w:val="007957FA"/>
    <w:rsid w:val="007A0335"/>
    <w:rsid w:val="007A1C86"/>
    <w:rsid w:val="007A42C5"/>
    <w:rsid w:val="007A7C26"/>
    <w:rsid w:val="007B21B2"/>
    <w:rsid w:val="007C0CCF"/>
    <w:rsid w:val="007C4815"/>
    <w:rsid w:val="007C73C6"/>
    <w:rsid w:val="007D29F5"/>
    <w:rsid w:val="007D2EDC"/>
    <w:rsid w:val="007D465B"/>
    <w:rsid w:val="007D5D10"/>
    <w:rsid w:val="007D69BA"/>
    <w:rsid w:val="007E08D6"/>
    <w:rsid w:val="007E26EF"/>
    <w:rsid w:val="007E31DD"/>
    <w:rsid w:val="007E6310"/>
    <w:rsid w:val="007F1FA8"/>
    <w:rsid w:val="007F2ABC"/>
    <w:rsid w:val="007F34C7"/>
    <w:rsid w:val="007F34EC"/>
    <w:rsid w:val="007F3FE7"/>
    <w:rsid w:val="007F4967"/>
    <w:rsid w:val="007F4FAE"/>
    <w:rsid w:val="007F76A1"/>
    <w:rsid w:val="007F7A95"/>
    <w:rsid w:val="00800550"/>
    <w:rsid w:val="00802C0B"/>
    <w:rsid w:val="00803828"/>
    <w:rsid w:val="008079C8"/>
    <w:rsid w:val="00807F68"/>
    <w:rsid w:val="00810A21"/>
    <w:rsid w:val="008115F9"/>
    <w:rsid w:val="00812831"/>
    <w:rsid w:val="00816B70"/>
    <w:rsid w:val="008215CC"/>
    <w:rsid w:val="00822E62"/>
    <w:rsid w:val="00823981"/>
    <w:rsid w:val="00824F4A"/>
    <w:rsid w:val="00825EA0"/>
    <w:rsid w:val="00826C7F"/>
    <w:rsid w:val="008344A7"/>
    <w:rsid w:val="00834BD3"/>
    <w:rsid w:val="008353D7"/>
    <w:rsid w:val="008375EC"/>
    <w:rsid w:val="008409B8"/>
    <w:rsid w:val="00840E8D"/>
    <w:rsid w:val="008454AD"/>
    <w:rsid w:val="00845544"/>
    <w:rsid w:val="0084726E"/>
    <w:rsid w:val="00851265"/>
    <w:rsid w:val="00852689"/>
    <w:rsid w:val="0085473F"/>
    <w:rsid w:val="00854866"/>
    <w:rsid w:val="00855696"/>
    <w:rsid w:val="00855CCF"/>
    <w:rsid w:val="0085612C"/>
    <w:rsid w:val="008562A1"/>
    <w:rsid w:val="00857561"/>
    <w:rsid w:val="008575C7"/>
    <w:rsid w:val="00860A81"/>
    <w:rsid w:val="00860CA5"/>
    <w:rsid w:val="008620C2"/>
    <w:rsid w:val="00862263"/>
    <w:rsid w:val="00863213"/>
    <w:rsid w:val="00867323"/>
    <w:rsid w:val="008674E4"/>
    <w:rsid w:val="00870445"/>
    <w:rsid w:val="00872D84"/>
    <w:rsid w:val="00891039"/>
    <w:rsid w:val="00891514"/>
    <w:rsid w:val="00892186"/>
    <w:rsid w:val="00895F2E"/>
    <w:rsid w:val="00896C0F"/>
    <w:rsid w:val="008A0763"/>
    <w:rsid w:val="008A10C0"/>
    <w:rsid w:val="008A1345"/>
    <w:rsid w:val="008A2252"/>
    <w:rsid w:val="008A27B1"/>
    <w:rsid w:val="008A2853"/>
    <w:rsid w:val="008A41DF"/>
    <w:rsid w:val="008A455D"/>
    <w:rsid w:val="008B11F9"/>
    <w:rsid w:val="008B11FD"/>
    <w:rsid w:val="008B3B91"/>
    <w:rsid w:val="008B504A"/>
    <w:rsid w:val="008B5724"/>
    <w:rsid w:val="008B7CC4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1F40"/>
    <w:rsid w:val="008F21F2"/>
    <w:rsid w:val="008F2E6F"/>
    <w:rsid w:val="008F6E6C"/>
    <w:rsid w:val="00901EC6"/>
    <w:rsid w:val="009023E2"/>
    <w:rsid w:val="009026CE"/>
    <w:rsid w:val="00902957"/>
    <w:rsid w:val="009041A0"/>
    <w:rsid w:val="0090420C"/>
    <w:rsid w:val="0090440F"/>
    <w:rsid w:val="009062BC"/>
    <w:rsid w:val="0090750A"/>
    <w:rsid w:val="00910F57"/>
    <w:rsid w:val="0091104C"/>
    <w:rsid w:val="009120DE"/>
    <w:rsid w:val="009137CE"/>
    <w:rsid w:val="00917D22"/>
    <w:rsid w:val="00917F68"/>
    <w:rsid w:val="0092033A"/>
    <w:rsid w:val="0092052A"/>
    <w:rsid w:val="009218A5"/>
    <w:rsid w:val="00921AA6"/>
    <w:rsid w:val="00921B5B"/>
    <w:rsid w:val="00922357"/>
    <w:rsid w:val="00922E8D"/>
    <w:rsid w:val="00925FAA"/>
    <w:rsid w:val="00926A77"/>
    <w:rsid w:val="0093065C"/>
    <w:rsid w:val="00930CC4"/>
    <w:rsid w:val="00936437"/>
    <w:rsid w:val="00937018"/>
    <w:rsid w:val="009370DA"/>
    <w:rsid w:val="00937E37"/>
    <w:rsid w:val="009427CB"/>
    <w:rsid w:val="009433BE"/>
    <w:rsid w:val="00946484"/>
    <w:rsid w:val="00947C9D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23A2"/>
    <w:rsid w:val="009749DE"/>
    <w:rsid w:val="009829D9"/>
    <w:rsid w:val="00983423"/>
    <w:rsid w:val="00983D87"/>
    <w:rsid w:val="0098603A"/>
    <w:rsid w:val="00986C8D"/>
    <w:rsid w:val="00986FCA"/>
    <w:rsid w:val="00990C28"/>
    <w:rsid w:val="009952C7"/>
    <w:rsid w:val="009968D4"/>
    <w:rsid w:val="009970AA"/>
    <w:rsid w:val="009A0530"/>
    <w:rsid w:val="009A410D"/>
    <w:rsid w:val="009A4C9A"/>
    <w:rsid w:val="009A5616"/>
    <w:rsid w:val="009A63E0"/>
    <w:rsid w:val="009B3F30"/>
    <w:rsid w:val="009C0351"/>
    <w:rsid w:val="009C0A20"/>
    <w:rsid w:val="009C390D"/>
    <w:rsid w:val="009C4F2C"/>
    <w:rsid w:val="009C5089"/>
    <w:rsid w:val="009C58F9"/>
    <w:rsid w:val="009C6657"/>
    <w:rsid w:val="009C7250"/>
    <w:rsid w:val="009C7EB8"/>
    <w:rsid w:val="009D0427"/>
    <w:rsid w:val="009D0A67"/>
    <w:rsid w:val="009D0F39"/>
    <w:rsid w:val="009D0F69"/>
    <w:rsid w:val="009D4D28"/>
    <w:rsid w:val="009D515A"/>
    <w:rsid w:val="009D5F18"/>
    <w:rsid w:val="009D6C0A"/>
    <w:rsid w:val="009E13F4"/>
    <w:rsid w:val="009E3C0C"/>
    <w:rsid w:val="009E5E42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1797"/>
    <w:rsid w:val="00A224BD"/>
    <w:rsid w:val="00A225EC"/>
    <w:rsid w:val="00A23CA7"/>
    <w:rsid w:val="00A25019"/>
    <w:rsid w:val="00A266B8"/>
    <w:rsid w:val="00A30E35"/>
    <w:rsid w:val="00A3160B"/>
    <w:rsid w:val="00A31990"/>
    <w:rsid w:val="00A330D6"/>
    <w:rsid w:val="00A36B36"/>
    <w:rsid w:val="00A3787E"/>
    <w:rsid w:val="00A4101C"/>
    <w:rsid w:val="00A431D6"/>
    <w:rsid w:val="00A45ED0"/>
    <w:rsid w:val="00A46A06"/>
    <w:rsid w:val="00A51E2D"/>
    <w:rsid w:val="00A572C8"/>
    <w:rsid w:val="00A578F5"/>
    <w:rsid w:val="00A6013A"/>
    <w:rsid w:val="00A60577"/>
    <w:rsid w:val="00A614A6"/>
    <w:rsid w:val="00A62E79"/>
    <w:rsid w:val="00A660D0"/>
    <w:rsid w:val="00A70ABC"/>
    <w:rsid w:val="00A71CB4"/>
    <w:rsid w:val="00A74A76"/>
    <w:rsid w:val="00A74B97"/>
    <w:rsid w:val="00A75F2A"/>
    <w:rsid w:val="00A7645F"/>
    <w:rsid w:val="00A76540"/>
    <w:rsid w:val="00A8102D"/>
    <w:rsid w:val="00A81BE2"/>
    <w:rsid w:val="00A848E4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60D9"/>
    <w:rsid w:val="00AC754C"/>
    <w:rsid w:val="00AC780F"/>
    <w:rsid w:val="00AD1A93"/>
    <w:rsid w:val="00AD1FFB"/>
    <w:rsid w:val="00AD34D0"/>
    <w:rsid w:val="00AD3D26"/>
    <w:rsid w:val="00AD55FC"/>
    <w:rsid w:val="00AD6B2A"/>
    <w:rsid w:val="00AE02C5"/>
    <w:rsid w:val="00AE1DEB"/>
    <w:rsid w:val="00AE25F5"/>
    <w:rsid w:val="00AE267D"/>
    <w:rsid w:val="00AE3179"/>
    <w:rsid w:val="00AE3430"/>
    <w:rsid w:val="00AE5AB8"/>
    <w:rsid w:val="00AE6EDA"/>
    <w:rsid w:val="00AE6FEB"/>
    <w:rsid w:val="00AF011C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2AC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154E"/>
    <w:rsid w:val="00B47146"/>
    <w:rsid w:val="00B52161"/>
    <w:rsid w:val="00B5465B"/>
    <w:rsid w:val="00B55B34"/>
    <w:rsid w:val="00B57C21"/>
    <w:rsid w:val="00B604FC"/>
    <w:rsid w:val="00B6181B"/>
    <w:rsid w:val="00B62EB8"/>
    <w:rsid w:val="00B630D2"/>
    <w:rsid w:val="00B64E61"/>
    <w:rsid w:val="00B65B58"/>
    <w:rsid w:val="00B66F2C"/>
    <w:rsid w:val="00B71B9B"/>
    <w:rsid w:val="00B72784"/>
    <w:rsid w:val="00B734CA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178"/>
    <w:rsid w:val="00B906F6"/>
    <w:rsid w:val="00B9124A"/>
    <w:rsid w:val="00B914B6"/>
    <w:rsid w:val="00B91B3B"/>
    <w:rsid w:val="00B94090"/>
    <w:rsid w:val="00B9651A"/>
    <w:rsid w:val="00B969EC"/>
    <w:rsid w:val="00BA1A68"/>
    <w:rsid w:val="00BA1A8D"/>
    <w:rsid w:val="00BA2601"/>
    <w:rsid w:val="00BA3337"/>
    <w:rsid w:val="00BA4BBD"/>
    <w:rsid w:val="00BA5C7E"/>
    <w:rsid w:val="00BA60F7"/>
    <w:rsid w:val="00BA7EE5"/>
    <w:rsid w:val="00BB19B8"/>
    <w:rsid w:val="00BB7015"/>
    <w:rsid w:val="00BB79A4"/>
    <w:rsid w:val="00BC077D"/>
    <w:rsid w:val="00BC4A55"/>
    <w:rsid w:val="00BC606E"/>
    <w:rsid w:val="00BC6640"/>
    <w:rsid w:val="00BC6ED5"/>
    <w:rsid w:val="00BD1112"/>
    <w:rsid w:val="00BD1B85"/>
    <w:rsid w:val="00BD2D8F"/>
    <w:rsid w:val="00BD4B7F"/>
    <w:rsid w:val="00BD7949"/>
    <w:rsid w:val="00BE087A"/>
    <w:rsid w:val="00BE0A7B"/>
    <w:rsid w:val="00BE1985"/>
    <w:rsid w:val="00BE28EE"/>
    <w:rsid w:val="00BE32AA"/>
    <w:rsid w:val="00BE38A8"/>
    <w:rsid w:val="00BE3D93"/>
    <w:rsid w:val="00BE607C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2A2"/>
    <w:rsid w:val="00C12D87"/>
    <w:rsid w:val="00C14458"/>
    <w:rsid w:val="00C147E7"/>
    <w:rsid w:val="00C153BB"/>
    <w:rsid w:val="00C1700F"/>
    <w:rsid w:val="00C22F62"/>
    <w:rsid w:val="00C24130"/>
    <w:rsid w:val="00C244CC"/>
    <w:rsid w:val="00C244E8"/>
    <w:rsid w:val="00C268C9"/>
    <w:rsid w:val="00C27669"/>
    <w:rsid w:val="00C27BFA"/>
    <w:rsid w:val="00C27FF6"/>
    <w:rsid w:val="00C30848"/>
    <w:rsid w:val="00C31DF3"/>
    <w:rsid w:val="00C31EC8"/>
    <w:rsid w:val="00C3338D"/>
    <w:rsid w:val="00C33C3E"/>
    <w:rsid w:val="00C34684"/>
    <w:rsid w:val="00C34DE1"/>
    <w:rsid w:val="00C353CF"/>
    <w:rsid w:val="00C359DA"/>
    <w:rsid w:val="00C40499"/>
    <w:rsid w:val="00C42496"/>
    <w:rsid w:val="00C4348A"/>
    <w:rsid w:val="00C451BB"/>
    <w:rsid w:val="00C51F8C"/>
    <w:rsid w:val="00C5533B"/>
    <w:rsid w:val="00C57F0E"/>
    <w:rsid w:val="00C6251B"/>
    <w:rsid w:val="00C6357F"/>
    <w:rsid w:val="00C64003"/>
    <w:rsid w:val="00C640EF"/>
    <w:rsid w:val="00C64880"/>
    <w:rsid w:val="00C652B5"/>
    <w:rsid w:val="00C67973"/>
    <w:rsid w:val="00C67F59"/>
    <w:rsid w:val="00C70026"/>
    <w:rsid w:val="00C7042E"/>
    <w:rsid w:val="00C71407"/>
    <w:rsid w:val="00C71DB7"/>
    <w:rsid w:val="00C730F5"/>
    <w:rsid w:val="00C734AB"/>
    <w:rsid w:val="00C74421"/>
    <w:rsid w:val="00C7577F"/>
    <w:rsid w:val="00C75B11"/>
    <w:rsid w:val="00C7601A"/>
    <w:rsid w:val="00C810D6"/>
    <w:rsid w:val="00C82D16"/>
    <w:rsid w:val="00C82F0B"/>
    <w:rsid w:val="00C9266C"/>
    <w:rsid w:val="00C959BB"/>
    <w:rsid w:val="00C97C1D"/>
    <w:rsid w:val="00CA152F"/>
    <w:rsid w:val="00CA3EEB"/>
    <w:rsid w:val="00CA4619"/>
    <w:rsid w:val="00CB098D"/>
    <w:rsid w:val="00CB4164"/>
    <w:rsid w:val="00CB49E0"/>
    <w:rsid w:val="00CB6C60"/>
    <w:rsid w:val="00CC2C7F"/>
    <w:rsid w:val="00CC41E1"/>
    <w:rsid w:val="00CC43FF"/>
    <w:rsid w:val="00CC63D6"/>
    <w:rsid w:val="00CD09E7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4C9A"/>
    <w:rsid w:val="00CE5A77"/>
    <w:rsid w:val="00CE5B34"/>
    <w:rsid w:val="00CE5ED5"/>
    <w:rsid w:val="00CE7014"/>
    <w:rsid w:val="00CF04AF"/>
    <w:rsid w:val="00CF2B9E"/>
    <w:rsid w:val="00CF2E3A"/>
    <w:rsid w:val="00CF3E72"/>
    <w:rsid w:val="00CF7316"/>
    <w:rsid w:val="00CF745F"/>
    <w:rsid w:val="00CF75DA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274B5"/>
    <w:rsid w:val="00D323C0"/>
    <w:rsid w:val="00D32776"/>
    <w:rsid w:val="00D32A41"/>
    <w:rsid w:val="00D32BB1"/>
    <w:rsid w:val="00D34237"/>
    <w:rsid w:val="00D3459A"/>
    <w:rsid w:val="00D35DF6"/>
    <w:rsid w:val="00D36F1F"/>
    <w:rsid w:val="00D37E9A"/>
    <w:rsid w:val="00D40B46"/>
    <w:rsid w:val="00D4235E"/>
    <w:rsid w:val="00D43B7C"/>
    <w:rsid w:val="00D4487C"/>
    <w:rsid w:val="00D4510A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404C"/>
    <w:rsid w:val="00DA509A"/>
    <w:rsid w:val="00DA7DDD"/>
    <w:rsid w:val="00DB17AA"/>
    <w:rsid w:val="00DB1FC3"/>
    <w:rsid w:val="00DB2AC9"/>
    <w:rsid w:val="00DB394F"/>
    <w:rsid w:val="00DB3C30"/>
    <w:rsid w:val="00DB4875"/>
    <w:rsid w:val="00DB4C14"/>
    <w:rsid w:val="00DB669E"/>
    <w:rsid w:val="00DB6B37"/>
    <w:rsid w:val="00DB7F36"/>
    <w:rsid w:val="00DC067B"/>
    <w:rsid w:val="00DC08B6"/>
    <w:rsid w:val="00DC2739"/>
    <w:rsid w:val="00DC3754"/>
    <w:rsid w:val="00DC3E39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6CD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28B7"/>
    <w:rsid w:val="00E2384B"/>
    <w:rsid w:val="00E23DFE"/>
    <w:rsid w:val="00E274B5"/>
    <w:rsid w:val="00E27D50"/>
    <w:rsid w:val="00E30686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735"/>
    <w:rsid w:val="00E41968"/>
    <w:rsid w:val="00E449A6"/>
    <w:rsid w:val="00E44E6C"/>
    <w:rsid w:val="00E45537"/>
    <w:rsid w:val="00E46519"/>
    <w:rsid w:val="00E4692C"/>
    <w:rsid w:val="00E46EB2"/>
    <w:rsid w:val="00E51A55"/>
    <w:rsid w:val="00E55C88"/>
    <w:rsid w:val="00E5600C"/>
    <w:rsid w:val="00E56746"/>
    <w:rsid w:val="00E56FDC"/>
    <w:rsid w:val="00E6178E"/>
    <w:rsid w:val="00E61DB6"/>
    <w:rsid w:val="00E6447A"/>
    <w:rsid w:val="00E70AC7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14"/>
    <w:rsid w:val="00E87B49"/>
    <w:rsid w:val="00E87C3A"/>
    <w:rsid w:val="00E90116"/>
    <w:rsid w:val="00E90E8B"/>
    <w:rsid w:val="00E928B8"/>
    <w:rsid w:val="00E947C8"/>
    <w:rsid w:val="00E97562"/>
    <w:rsid w:val="00EA065A"/>
    <w:rsid w:val="00EA0715"/>
    <w:rsid w:val="00EA0ADA"/>
    <w:rsid w:val="00EA2BDF"/>
    <w:rsid w:val="00EA395D"/>
    <w:rsid w:val="00EA3FB0"/>
    <w:rsid w:val="00EA4C1A"/>
    <w:rsid w:val="00EA7EB0"/>
    <w:rsid w:val="00EB1584"/>
    <w:rsid w:val="00EB2157"/>
    <w:rsid w:val="00EB26BF"/>
    <w:rsid w:val="00EB567B"/>
    <w:rsid w:val="00EB56F4"/>
    <w:rsid w:val="00EB5DC0"/>
    <w:rsid w:val="00EB6A66"/>
    <w:rsid w:val="00EB6F6F"/>
    <w:rsid w:val="00EB727C"/>
    <w:rsid w:val="00EC1621"/>
    <w:rsid w:val="00EC4352"/>
    <w:rsid w:val="00EC538A"/>
    <w:rsid w:val="00ED0C48"/>
    <w:rsid w:val="00ED4C88"/>
    <w:rsid w:val="00EE318B"/>
    <w:rsid w:val="00EE3C74"/>
    <w:rsid w:val="00EE4D72"/>
    <w:rsid w:val="00EE5BD2"/>
    <w:rsid w:val="00EE7A37"/>
    <w:rsid w:val="00EE7A93"/>
    <w:rsid w:val="00EE7C4C"/>
    <w:rsid w:val="00EF0428"/>
    <w:rsid w:val="00EF07E9"/>
    <w:rsid w:val="00EF0C90"/>
    <w:rsid w:val="00EF1B4A"/>
    <w:rsid w:val="00EF2963"/>
    <w:rsid w:val="00EF39FF"/>
    <w:rsid w:val="00EF7AE8"/>
    <w:rsid w:val="00F0084C"/>
    <w:rsid w:val="00F042DF"/>
    <w:rsid w:val="00F04E88"/>
    <w:rsid w:val="00F05931"/>
    <w:rsid w:val="00F05BE3"/>
    <w:rsid w:val="00F05C67"/>
    <w:rsid w:val="00F11020"/>
    <w:rsid w:val="00F1323B"/>
    <w:rsid w:val="00F179F2"/>
    <w:rsid w:val="00F21C6C"/>
    <w:rsid w:val="00F21EE8"/>
    <w:rsid w:val="00F226D3"/>
    <w:rsid w:val="00F237E1"/>
    <w:rsid w:val="00F26F8C"/>
    <w:rsid w:val="00F31F89"/>
    <w:rsid w:val="00F3327F"/>
    <w:rsid w:val="00F35450"/>
    <w:rsid w:val="00F36285"/>
    <w:rsid w:val="00F37CEB"/>
    <w:rsid w:val="00F4067B"/>
    <w:rsid w:val="00F41D8C"/>
    <w:rsid w:val="00F41DC5"/>
    <w:rsid w:val="00F41E2A"/>
    <w:rsid w:val="00F4462A"/>
    <w:rsid w:val="00F45126"/>
    <w:rsid w:val="00F455E4"/>
    <w:rsid w:val="00F4563B"/>
    <w:rsid w:val="00F45687"/>
    <w:rsid w:val="00F46165"/>
    <w:rsid w:val="00F5191F"/>
    <w:rsid w:val="00F53488"/>
    <w:rsid w:val="00F53E1F"/>
    <w:rsid w:val="00F54288"/>
    <w:rsid w:val="00F55344"/>
    <w:rsid w:val="00F55409"/>
    <w:rsid w:val="00F5639E"/>
    <w:rsid w:val="00F60FDC"/>
    <w:rsid w:val="00F6150A"/>
    <w:rsid w:val="00F642A5"/>
    <w:rsid w:val="00F64399"/>
    <w:rsid w:val="00F66BC0"/>
    <w:rsid w:val="00F67AB1"/>
    <w:rsid w:val="00F713BE"/>
    <w:rsid w:val="00F722E1"/>
    <w:rsid w:val="00F72305"/>
    <w:rsid w:val="00F72671"/>
    <w:rsid w:val="00F728E0"/>
    <w:rsid w:val="00F73A2C"/>
    <w:rsid w:val="00F7713A"/>
    <w:rsid w:val="00F80B9A"/>
    <w:rsid w:val="00F81D19"/>
    <w:rsid w:val="00F920EB"/>
    <w:rsid w:val="00F92BD6"/>
    <w:rsid w:val="00FA12D9"/>
    <w:rsid w:val="00FA1C7E"/>
    <w:rsid w:val="00FA239E"/>
    <w:rsid w:val="00FB1331"/>
    <w:rsid w:val="00FB2E1F"/>
    <w:rsid w:val="00FB7064"/>
    <w:rsid w:val="00FB7D36"/>
    <w:rsid w:val="00FC2BC9"/>
    <w:rsid w:val="00FC34CB"/>
    <w:rsid w:val="00FC51CC"/>
    <w:rsid w:val="00FC5666"/>
    <w:rsid w:val="00FC641B"/>
    <w:rsid w:val="00FD24DC"/>
    <w:rsid w:val="00FD2552"/>
    <w:rsid w:val="00FD27EC"/>
    <w:rsid w:val="00FD77B3"/>
    <w:rsid w:val="00FE2066"/>
    <w:rsid w:val="00FE29D2"/>
    <w:rsid w:val="00FE3211"/>
    <w:rsid w:val="00FE39AD"/>
    <w:rsid w:val="00FE3D47"/>
    <w:rsid w:val="00FE457F"/>
    <w:rsid w:val="00FE4CFE"/>
    <w:rsid w:val="00FF1B19"/>
    <w:rsid w:val="00FF27A4"/>
    <w:rsid w:val="00FF4295"/>
    <w:rsid w:val="00FF5475"/>
    <w:rsid w:val="00FF6AA8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61C67"/>
  <w15:chartTrackingRefBased/>
  <w15:docId w15:val="{675B66C9-D5A7-4763-AF57-34B65534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7F34C7"/>
    <w:rPr>
      <w:sz w:val="24"/>
      <w:szCs w:val="24"/>
    </w:rPr>
  </w:style>
  <w:style w:type="paragraph" w:customStyle="1" w:styleId="Akapitzlist1">
    <w:name w:val="Akapit z listą1"/>
    <w:basedOn w:val="Normalny"/>
    <w:rsid w:val="00D274B5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ECB3E-F087-48C6-8460-EA020A6B412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1609584-708A-4212-A6B5-A708D3821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4A0E7-BF8E-4C8F-B5FF-E34860062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503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Tomasz </cp:lastModifiedBy>
  <cp:revision>8</cp:revision>
  <cp:lastPrinted>2013-04-03T06:33:00Z</cp:lastPrinted>
  <dcterms:created xsi:type="dcterms:W3CDTF">2024-09-04T12:41:00Z</dcterms:created>
  <dcterms:modified xsi:type="dcterms:W3CDTF">2025-06-26T08:18:00Z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